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val="en-US"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lang w:val="en-US"/>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DB23ED">
      <w:pPr>
        <w:spacing w:after="0" w:line="360" w:lineRule="auto"/>
        <w:ind w:firstLine="709"/>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DB23ED">
      <w:pPr>
        <w:spacing w:after="0" w:line="360" w:lineRule="auto"/>
        <w:ind w:firstLine="709"/>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156F3984" w:rsidR="00DB23ED" w:rsidRPr="00DB23ED" w:rsidRDefault="00DB23ED" w:rsidP="00DB23ED">
      <w:pPr>
        <w:pStyle w:val="210"/>
        <w:ind w:firstLine="0"/>
        <w:rPr>
          <w:rFonts w:ascii="Times New Roman" w:hAnsi="Times New Roman"/>
          <w:sz w:val="28"/>
          <w:szCs w:val="28"/>
          <w:u w:val="single"/>
        </w:rPr>
      </w:pPr>
      <w:r w:rsidRPr="00DB23ED">
        <w:rPr>
          <w:rFonts w:ascii="Times New Roman" w:hAnsi="Times New Roman"/>
          <w:sz w:val="28"/>
          <w:szCs w:val="28"/>
        </w:rPr>
        <w:t xml:space="preserve">Наименование дисциплины  </w:t>
      </w:r>
      <w:r w:rsidR="005F4D6B">
        <w:rPr>
          <w:rFonts w:ascii="Times New Roman" w:hAnsi="Times New Roman"/>
          <w:sz w:val="28"/>
          <w:szCs w:val="28"/>
          <w:u w:val="single"/>
        </w:rPr>
        <w:t>Мировой рынок факторов и результатов производства</w:t>
      </w:r>
      <w:r>
        <w:rPr>
          <w:rFonts w:ascii="Times New Roman" w:hAnsi="Times New Roman"/>
          <w:sz w:val="28"/>
          <w:szCs w:val="28"/>
          <w:u w:val="single"/>
        </w:rPr>
        <w:t xml:space="preserve"> </w:t>
      </w:r>
      <w:r w:rsidRPr="00DB23ED">
        <w:rPr>
          <w:rFonts w:ascii="Times New Roman" w:hAnsi="Times New Roman"/>
          <w:sz w:val="28"/>
          <w:szCs w:val="28"/>
          <w:u w:val="single"/>
        </w:rPr>
        <w:t xml:space="preserve"> </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proofErr w:type="spellStart"/>
      <w:r w:rsidRPr="00DB23ED">
        <w:rPr>
          <w:rFonts w:ascii="Times New Roman" w:hAnsi="Times New Roman" w:cs="Times New Roman"/>
          <w:szCs w:val="28"/>
        </w:rPr>
        <w:t>Ростов-на-Дону</w:t>
      </w:r>
      <w:proofErr w:type="spellEnd"/>
    </w:p>
    <w:p w14:paraId="2B913957"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23</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77777777"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области </w:t>
      </w:r>
      <w:r>
        <w:rPr>
          <w:rFonts w:ascii="Times New Roman" w:hAnsi="Times New Roman" w:cs="Times New Roman"/>
          <w:sz w:val="24"/>
          <w:szCs w:val="24"/>
        </w:rPr>
        <w:t>международной экономики</w:t>
      </w:r>
      <w:r w:rsidRPr="00333604">
        <w:rPr>
          <w:rFonts w:ascii="Times New Roman" w:hAnsi="Times New Roman" w:cs="Times New Roman"/>
          <w:sz w:val="24"/>
          <w:szCs w:val="24"/>
        </w:rPr>
        <w:t xml:space="preserve"> и выявление умения применять полученные знания при</w:t>
      </w:r>
      <w:r>
        <w:rPr>
          <w:rFonts w:ascii="Times New Roman" w:hAnsi="Times New Roman" w:cs="Times New Roman"/>
          <w:sz w:val="24"/>
          <w:szCs w:val="24"/>
        </w:rPr>
        <w:t xml:space="preserve"> </w:t>
      </w:r>
      <w:r w:rsidRPr="00333604">
        <w:rPr>
          <w:rFonts w:ascii="Times New Roman" w:hAnsi="Times New Roman" w:cs="Times New Roman"/>
          <w:sz w:val="24"/>
          <w:szCs w:val="24"/>
        </w:rPr>
        <w:t>решении конкретных экономических научных задач; развитие навыка</w:t>
      </w:r>
      <w:r>
        <w:rPr>
          <w:rFonts w:ascii="Times New Roman" w:hAnsi="Times New Roman" w:cs="Times New Roman"/>
          <w:sz w:val="24"/>
          <w:szCs w:val="24"/>
        </w:rPr>
        <w:t xml:space="preserve"> </w:t>
      </w:r>
      <w:r w:rsidRPr="00333604">
        <w:rPr>
          <w:rFonts w:ascii="Times New Roman" w:hAnsi="Times New Roman" w:cs="Times New Roman"/>
          <w:sz w:val="24"/>
          <w:szCs w:val="24"/>
        </w:rPr>
        <w:t>самостоятельной работы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75D50DF1"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77777777"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38FB6086" w:rsidR="00F569CE" w:rsidRPr="00F569CE"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выбирается студентом из</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предлагаемого перечня примерных тем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w:t>
      </w:r>
      <w:r w:rsidR="001A6ED6">
        <w:rPr>
          <w:rFonts w:ascii="Times New Roman" w:hAnsi="Times New Roman" w:cs="Times New Roman"/>
          <w:sz w:val="24"/>
          <w:szCs w:val="24"/>
        </w:rPr>
        <w:t xml:space="preserve"> (см. Приложение А)</w:t>
      </w:r>
      <w:r w:rsidRPr="00F569CE">
        <w:rPr>
          <w:rFonts w:ascii="Times New Roman" w:hAnsi="Times New Roman" w:cs="Times New Roman"/>
          <w:sz w:val="24"/>
          <w:szCs w:val="24"/>
        </w:rPr>
        <w:t xml:space="preserve">, однако, </w:t>
      </w:r>
      <w:r w:rsidR="00A44E46">
        <w:rPr>
          <w:rFonts w:ascii="Times New Roman" w:hAnsi="Times New Roman" w:cs="Times New Roman"/>
          <w:sz w:val="24"/>
          <w:szCs w:val="24"/>
        </w:rPr>
        <w:t>обучающийся</w:t>
      </w:r>
      <w:r w:rsidRPr="00F569CE">
        <w:rPr>
          <w:rFonts w:ascii="Times New Roman" w:hAnsi="Times New Roman" w:cs="Times New Roman"/>
          <w:sz w:val="24"/>
          <w:szCs w:val="24"/>
        </w:rPr>
        <w:t xml:space="preserve"> может</w:t>
      </w:r>
      <w:r>
        <w:rPr>
          <w:rFonts w:ascii="Times New Roman" w:hAnsi="Times New Roman" w:cs="Times New Roman"/>
          <w:sz w:val="24"/>
          <w:szCs w:val="24"/>
        </w:rPr>
        <w:t xml:space="preserve"> </w:t>
      </w:r>
      <w:r w:rsidRPr="00F569CE">
        <w:rPr>
          <w:rFonts w:ascii="Times New Roman" w:hAnsi="Times New Roman" w:cs="Times New Roman"/>
          <w:sz w:val="24"/>
          <w:szCs w:val="24"/>
        </w:rPr>
        <w:t>по согласованию с научным руководителем предложить свою оригинальную тему,</w:t>
      </w:r>
      <w:r>
        <w:rPr>
          <w:rFonts w:ascii="Times New Roman" w:hAnsi="Times New Roman" w:cs="Times New Roman"/>
          <w:sz w:val="24"/>
          <w:szCs w:val="24"/>
        </w:rPr>
        <w:t xml:space="preserve"> </w:t>
      </w:r>
      <w:r w:rsidRPr="00F569CE">
        <w:rPr>
          <w:rFonts w:ascii="Times New Roman" w:hAnsi="Times New Roman" w:cs="Times New Roman"/>
          <w:sz w:val="24"/>
          <w:szCs w:val="24"/>
        </w:rPr>
        <w:t>соответствующую проблематике курса «</w:t>
      </w:r>
      <w:r w:rsidR="005F4D6B" w:rsidRPr="005F4D6B">
        <w:rPr>
          <w:rFonts w:ascii="Times New Roman" w:hAnsi="Times New Roman" w:cs="Times New Roman"/>
          <w:sz w:val="24"/>
          <w:szCs w:val="24"/>
        </w:rPr>
        <w:t>Мировой рынок факторов и результатов производства</w:t>
      </w:r>
      <w:r w:rsidRPr="00F569CE">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После выбора темы необходимо подобрать материал, на основе которого</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будет выполняться </w:t>
      </w:r>
      <w:r>
        <w:rPr>
          <w:rFonts w:ascii="Times New Roman" w:hAnsi="Times New Roman" w:cs="Times New Roman"/>
          <w:sz w:val="24"/>
          <w:szCs w:val="24"/>
        </w:rPr>
        <w:t>контрольная</w:t>
      </w:r>
      <w:r w:rsidRPr="00F569CE">
        <w:rPr>
          <w:rFonts w:ascii="Times New Roman" w:hAnsi="Times New Roman" w:cs="Times New Roman"/>
          <w:sz w:val="24"/>
          <w:szCs w:val="24"/>
        </w:rPr>
        <w:t xml:space="preserve"> работа.</w:t>
      </w:r>
      <w:r w:rsidR="00CF13CF">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Руководители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 проводят регулярные консультации.</w:t>
      </w:r>
      <w:r>
        <w:rPr>
          <w:rFonts w:ascii="Times New Roman" w:hAnsi="Times New Roman" w:cs="Times New Roman"/>
          <w:sz w:val="24"/>
          <w:szCs w:val="24"/>
        </w:rPr>
        <w:t xml:space="preserve"> </w:t>
      </w:r>
      <w:r w:rsidRPr="00F569CE">
        <w:rPr>
          <w:rFonts w:ascii="Times New Roman" w:hAnsi="Times New Roman" w:cs="Times New Roman"/>
          <w:sz w:val="24"/>
          <w:szCs w:val="24"/>
        </w:rPr>
        <w:t>Особое значение имеет первая консультация, когда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77777777"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874"/>
        <w:gridCol w:w="4840"/>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Excel, CorelDraw, Adobe Photoshop, Affinity Designer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77777777"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CF13CF">
        <w:rPr>
          <w:sz w:val="24"/>
          <w:szCs w:val="24"/>
        </w:rPr>
        <w:t>внешнего государственного долга РФ</w:t>
      </w:r>
      <w:r w:rsidRPr="00FD4481">
        <w:rPr>
          <w:sz w:val="24"/>
          <w:szCs w:val="24"/>
        </w:rPr>
        <w:t xml:space="preserve"> с 201</w:t>
      </w:r>
      <w:r w:rsidR="00CF13CF">
        <w:rPr>
          <w:sz w:val="24"/>
          <w:szCs w:val="24"/>
        </w:rPr>
        <w:t>5</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FD4481" w:rsidRDefault="005E21EF" w:rsidP="005E21EF">
      <w:pPr>
        <w:pStyle w:val="12"/>
        <w:widowControl w:val="0"/>
        <w:spacing w:line="24" w:lineRule="atLeast"/>
        <w:ind w:firstLine="709"/>
        <w:rPr>
          <w:sz w:val="24"/>
          <w:szCs w:val="24"/>
        </w:rPr>
      </w:pPr>
      <w:r w:rsidRPr="00FD4481">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072C052D"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Динамика мировых макроэкономических показателей в 20</w:t>
      </w:r>
      <w:r w:rsidR="00CF13CF">
        <w:rPr>
          <w:rFonts w:ascii="Times New Roman" w:eastAsia="Times New Roman" w:hAnsi="Times New Roman" w:cs="Times New Roman"/>
          <w:sz w:val="24"/>
          <w:szCs w:val="24"/>
        </w:rPr>
        <w:t>12</w:t>
      </w:r>
      <w:r w:rsidRPr="00FD4481">
        <w:rPr>
          <w:rFonts w:ascii="Times New Roman" w:eastAsia="Times New Roman" w:hAnsi="Times New Roman" w:cs="Times New Roman"/>
          <w:sz w:val="24"/>
          <w:szCs w:val="24"/>
        </w:rPr>
        <w:t>-20</w:t>
      </w:r>
      <w:r w:rsidR="00CF13CF">
        <w:rPr>
          <w:rFonts w:ascii="Times New Roman" w:eastAsia="Times New Roman" w:hAnsi="Times New Roman" w:cs="Times New Roman"/>
          <w:sz w:val="24"/>
          <w:szCs w:val="24"/>
        </w:rPr>
        <w:t>22</w:t>
      </w:r>
      <w:r w:rsidRPr="00FD4481">
        <w:rPr>
          <w:rFonts w:ascii="Times New Roman" w:eastAsia="Times New Roman" w:hAnsi="Times New Roman" w:cs="Times New Roman"/>
          <w:sz w:val="24"/>
          <w:szCs w:val="24"/>
        </w:rPr>
        <w:t xml:space="preserve"> гг., млн долл. США</w:t>
      </w:r>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w:t>
      </w:r>
      <w:proofErr w:type="spellStart"/>
      <w:r w:rsidRPr="00FD4481">
        <w:rPr>
          <w:color w:val="000000" w:themeColor="text1"/>
          <w:sz w:val="24"/>
          <w:szCs w:val="24"/>
        </w:rPr>
        <w:t>х</w:t>
      </w:r>
      <w:proofErr w:type="spellEnd"/>
      <w:r w:rsidRPr="00FD4481">
        <w:rPr>
          <w:color w:val="000000" w:themeColor="text1"/>
          <w:sz w:val="24"/>
          <w:szCs w:val="24"/>
        </w:rPr>
        <w:t>),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lang w:val="en-US"/>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val="en-US" w:eastAsia="ru-RU"/>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дн.;</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val="en-US" w:eastAsia="ru-RU"/>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val="en-US" w:eastAsia="ru-RU"/>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val="en-US" w:eastAsia="ru-RU"/>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дн.</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w:t>
      </w:r>
      <w:proofErr w:type="spellStart"/>
      <w:r w:rsidRPr="00FD4481">
        <w:rPr>
          <w:color w:val="000000" w:themeColor="text1"/>
          <w:sz w:val="24"/>
          <w:szCs w:val="24"/>
        </w:rPr>
        <w:t>интернет-источники</w:t>
      </w:r>
      <w:proofErr w:type="spellEnd"/>
      <w:r w:rsidRPr="00FD4481">
        <w:rPr>
          <w:color w:val="000000" w:themeColor="text1"/>
          <w:sz w:val="24"/>
          <w:szCs w:val="24"/>
        </w:rPr>
        <w:t>.</w:t>
      </w:r>
    </w:p>
    <w:p w14:paraId="4A83FDDA"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Стаун-кантри</w:t>
      </w:r>
      <w:proofErr w:type="spellEnd"/>
      <w:r w:rsidRPr="00FD4481">
        <w:rPr>
          <w:sz w:val="24"/>
          <w:szCs w:val="24"/>
        </w:rPr>
        <w:t>,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Разумовский, В.А. Управление маркетинговыми исследованиями в регионе / В.А. Разумовский, Д.А. Андреев. - М., 2002. - 210 с. - Деп.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Берестова, Т.Ф. Поисковые инструменты библиотеки / Т.Ф. Берестова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Г.А.Насырова // Вестник Финансовой академии. - 2003. - N 4. - Режим доступа: </w:t>
      </w:r>
      <w:hyperlink r:id="rId16"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77777777" w:rsidR="000B5D77" w:rsidRPr="00C9708D" w:rsidRDefault="00CF13CF" w:rsidP="00C9708D">
      <w:pPr>
        <w:pStyle w:val="12"/>
        <w:widowControl w:val="0"/>
        <w:numPr>
          <w:ilvl w:val="0"/>
          <w:numId w:val="26"/>
        </w:numPr>
        <w:rPr>
          <w:sz w:val="24"/>
          <w:szCs w:val="24"/>
        </w:rPr>
      </w:pPr>
      <w:r w:rsidRPr="00C9708D">
        <w:rPr>
          <w:sz w:val="24"/>
          <w:szCs w:val="24"/>
        </w:rPr>
        <w:t>«на доработку» (в этом случае студент согласно замечаниям</w:t>
      </w:r>
      <w:r w:rsidR="00F0791C" w:rsidRPr="00C9708D">
        <w:rPr>
          <w:sz w:val="24"/>
          <w:szCs w:val="24"/>
        </w:rPr>
        <w:t xml:space="preserve"> </w:t>
      </w:r>
      <w:r w:rsidRPr="00C9708D">
        <w:rPr>
          <w:sz w:val="24"/>
          <w:szCs w:val="24"/>
        </w:rPr>
        <w:t>преподавателя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5621E620" w14:textId="420C41F4"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lastRenderedPageBreak/>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для 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26B69E5B"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5F4D6B" w:rsidRPr="005F4D6B">
        <w:rPr>
          <w:rFonts w:ascii="Times New Roman" w:hAnsi="Times New Roman"/>
          <w:sz w:val="24"/>
          <w:szCs w:val="24"/>
        </w:rPr>
        <w:t>Мировой рынок факторов и результатов производства</w:t>
      </w:r>
      <w:r w:rsidRPr="00CF13CF">
        <w:rPr>
          <w:rFonts w:ascii="Times New Roman" w:eastAsia="Calibri" w:hAnsi="Times New Roman" w:cs="Times New Roman"/>
          <w:b/>
          <w:sz w:val="24"/>
          <w:szCs w:val="24"/>
        </w:rPr>
        <w:t xml:space="preserve">» </w:t>
      </w:r>
    </w:p>
    <w:p w14:paraId="6BE40CCD" w14:textId="77777777" w:rsidR="00E50490" w:rsidRDefault="00E50490" w:rsidP="00E50490">
      <w:pPr>
        <w:pStyle w:val="aa"/>
        <w:spacing w:after="0" w:line="240" w:lineRule="auto"/>
        <w:ind w:left="1080"/>
        <w:rPr>
          <w:rFonts w:ascii="Times New Roman" w:eastAsia="Calibri" w:hAnsi="Times New Roman" w:cs="Times New Roman"/>
          <w:sz w:val="24"/>
          <w:szCs w:val="24"/>
        </w:rPr>
      </w:pPr>
    </w:p>
    <w:p w14:paraId="3E4A8EB3" w14:textId="6332DDE2" w:rsidR="005F4D6B" w:rsidRPr="005F4D6B" w:rsidRDefault="005F4D6B" w:rsidP="005F4D6B">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5F4D6B">
        <w:rPr>
          <w:rFonts w:ascii="Times New Roman" w:hAnsi="Times New Roman" w:cs="Times New Roman"/>
          <w:color w:val="000000"/>
          <w:sz w:val="24"/>
          <w:szCs w:val="24"/>
          <w:lang w:val="en-US"/>
        </w:rPr>
        <w:t>Охарактеризуйте мировой рынок растениеводческой продукции (по продуктовым группам и ведущим культурам)</w:t>
      </w:r>
      <w:r w:rsidR="007360B1">
        <w:rPr>
          <w:rFonts w:ascii="Times New Roman" w:hAnsi="Times New Roman" w:cs="Times New Roman"/>
          <w:color w:val="000000"/>
          <w:sz w:val="24"/>
          <w:szCs w:val="24"/>
          <w:lang w:val="en-US"/>
        </w:rPr>
        <w:t>.</w:t>
      </w:r>
    </w:p>
    <w:p w14:paraId="4D513335" w14:textId="3177231C" w:rsidR="005F4D6B" w:rsidRPr="005F4D6B" w:rsidRDefault="005F4D6B" w:rsidP="005F4D6B">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5F4D6B">
        <w:rPr>
          <w:rFonts w:ascii="Times New Roman" w:hAnsi="Times New Roman" w:cs="Times New Roman"/>
          <w:color w:val="000000"/>
          <w:sz w:val="24"/>
          <w:szCs w:val="24"/>
          <w:lang w:val="en-US"/>
        </w:rPr>
        <w:t>Проанализируйте мировой рынок животноводческой продукции (по продуктовым группам и видам скота и птицы)</w:t>
      </w:r>
      <w:r w:rsidR="007360B1">
        <w:rPr>
          <w:rFonts w:ascii="Times New Roman" w:hAnsi="Times New Roman" w:cs="Times New Roman"/>
          <w:color w:val="000000"/>
          <w:sz w:val="24"/>
          <w:szCs w:val="24"/>
          <w:lang w:val="en-US"/>
        </w:rPr>
        <w:t>.</w:t>
      </w:r>
    </w:p>
    <w:p w14:paraId="3F264B5A" w14:textId="428AB440" w:rsidR="005F4D6B" w:rsidRPr="005F4D6B" w:rsidRDefault="005F4D6B" w:rsidP="005F4D6B">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5F4D6B">
        <w:rPr>
          <w:rFonts w:ascii="Times New Roman" w:hAnsi="Times New Roman" w:cs="Times New Roman"/>
          <w:color w:val="000000"/>
          <w:sz w:val="24"/>
          <w:szCs w:val="24"/>
          <w:lang w:val="en-US"/>
        </w:rPr>
        <w:t>Рассмотрите и охарактеризуйте мировой рынок продовольствия (по отдельным видам продукции)</w:t>
      </w:r>
      <w:r w:rsidR="007360B1">
        <w:rPr>
          <w:rFonts w:ascii="Times New Roman" w:hAnsi="Times New Roman" w:cs="Times New Roman"/>
          <w:color w:val="000000"/>
          <w:sz w:val="24"/>
          <w:szCs w:val="24"/>
          <w:lang w:val="en-US"/>
        </w:rPr>
        <w:t>.</w:t>
      </w:r>
    </w:p>
    <w:p w14:paraId="3B258008" w14:textId="5E31D53D" w:rsidR="005F4D6B" w:rsidRPr="005F4D6B" w:rsidRDefault="005F4D6B" w:rsidP="005F4D6B">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5F4D6B">
        <w:rPr>
          <w:rFonts w:ascii="Times New Roman" w:hAnsi="Times New Roman" w:cs="Times New Roman"/>
          <w:color w:val="000000"/>
          <w:sz w:val="24"/>
          <w:szCs w:val="24"/>
          <w:lang w:val="en-US"/>
        </w:rPr>
        <w:t>Дайте анализ современному развитию мирового рынка продукции легкой промышленности</w:t>
      </w:r>
      <w:r w:rsidR="007360B1">
        <w:rPr>
          <w:rFonts w:ascii="Times New Roman" w:hAnsi="Times New Roman" w:cs="Times New Roman"/>
          <w:color w:val="000000"/>
          <w:sz w:val="24"/>
          <w:szCs w:val="24"/>
          <w:lang w:val="en-US"/>
        </w:rPr>
        <w:t>.</w:t>
      </w:r>
    </w:p>
    <w:p w14:paraId="28AD7F8F" w14:textId="77777777" w:rsidR="005F4D6B" w:rsidRPr="005F4D6B" w:rsidRDefault="005F4D6B" w:rsidP="005F4D6B">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5F4D6B">
        <w:rPr>
          <w:rFonts w:ascii="Times New Roman" w:hAnsi="Times New Roman" w:cs="Times New Roman"/>
          <w:color w:val="000000"/>
          <w:sz w:val="24"/>
          <w:szCs w:val="24"/>
          <w:lang w:val="en-US"/>
        </w:rPr>
        <w:t xml:space="preserve">Транспортный комплекс мира. Роль транспорта в сфере услуг. </w:t>
      </w:r>
    </w:p>
    <w:p w14:paraId="230363D2" w14:textId="38CE64C5" w:rsidR="005F4D6B" w:rsidRPr="005F4D6B" w:rsidRDefault="005F4D6B" w:rsidP="005F4D6B">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5F4D6B">
        <w:rPr>
          <w:rFonts w:ascii="Times New Roman" w:hAnsi="Times New Roman" w:cs="Times New Roman"/>
          <w:color w:val="000000"/>
          <w:sz w:val="24"/>
          <w:szCs w:val="24"/>
          <w:lang w:val="en-US"/>
        </w:rPr>
        <w:t>Мировая транспортная система. Региональные транспортные системы</w:t>
      </w:r>
      <w:r w:rsidR="007360B1">
        <w:rPr>
          <w:rFonts w:ascii="Times New Roman" w:hAnsi="Times New Roman" w:cs="Times New Roman"/>
          <w:color w:val="000000"/>
          <w:sz w:val="24"/>
          <w:szCs w:val="24"/>
          <w:lang w:val="en-US"/>
        </w:rPr>
        <w:t>.</w:t>
      </w:r>
    </w:p>
    <w:p w14:paraId="687C0FA4" w14:textId="60FCAAB6" w:rsidR="005F4D6B" w:rsidRPr="005F4D6B" w:rsidRDefault="005F4D6B" w:rsidP="005F4D6B">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bookmarkStart w:id="6" w:name="_GoBack"/>
      <w:bookmarkEnd w:id="6"/>
      <w:r w:rsidRPr="005F4D6B">
        <w:rPr>
          <w:rFonts w:ascii="Times New Roman" w:hAnsi="Times New Roman" w:cs="Times New Roman"/>
          <w:color w:val="000000"/>
          <w:sz w:val="24"/>
          <w:szCs w:val="24"/>
          <w:lang w:val="en-US"/>
        </w:rPr>
        <w:t>Тенденции изменения роли отдельных видов транспорта в мировой транспортной системе</w:t>
      </w:r>
      <w:r w:rsidR="007360B1">
        <w:rPr>
          <w:rFonts w:ascii="Times New Roman" w:hAnsi="Times New Roman" w:cs="Times New Roman"/>
          <w:color w:val="000000"/>
          <w:sz w:val="24"/>
          <w:szCs w:val="24"/>
          <w:lang w:val="en-US"/>
        </w:rPr>
        <w:t>.</w:t>
      </w:r>
    </w:p>
    <w:p w14:paraId="7A70FEAF" w14:textId="77777777" w:rsidR="005F4D6B" w:rsidRPr="005F4D6B" w:rsidRDefault="005F4D6B" w:rsidP="005F4D6B">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5F4D6B">
        <w:rPr>
          <w:rFonts w:ascii="Times New Roman" w:hAnsi="Times New Roman" w:cs="Times New Roman"/>
          <w:color w:val="000000"/>
          <w:sz w:val="24"/>
          <w:szCs w:val="24"/>
          <w:lang w:val="en-US"/>
        </w:rPr>
        <w:t xml:space="preserve">Мировой рынок транспортных услуг. </w:t>
      </w:r>
    </w:p>
    <w:p w14:paraId="5BE7864B" w14:textId="77777777" w:rsidR="005F4D6B" w:rsidRPr="005F4D6B" w:rsidRDefault="005F4D6B" w:rsidP="005F4D6B">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5F4D6B">
        <w:rPr>
          <w:rFonts w:ascii="Times New Roman" w:hAnsi="Times New Roman" w:cs="Times New Roman"/>
          <w:color w:val="000000"/>
          <w:sz w:val="24"/>
          <w:szCs w:val="24"/>
          <w:lang w:val="en-US"/>
        </w:rPr>
        <w:t xml:space="preserve">Охарактеризуйте мировые транспортно-логистические центры и оцените особенности процессов </w:t>
      </w:r>
      <w:proofErr w:type="spellStart"/>
      <w:r w:rsidRPr="005F4D6B">
        <w:rPr>
          <w:rFonts w:ascii="Times New Roman" w:hAnsi="Times New Roman" w:cs="Times New Roman"/>
          <w:color w:val="000000"/>
          <w:sz w:val="24"/>
          <w:szCs w:val="24"/>
          <w:lang w:val="en-US"/>
        </w:rPr>
        <w:t>грузопереработки</w:t>
      </w:r>
      <w:proofErr w:type="spellEnd"/>
      <w:r w:rsidRPr="005F4D6B">
        <w:rPr>
          <w:rFonts w:ascii="Times New Roman" w:hAnsi="Times New Roman" w:cs="Times New Roman"/>
          <w:color w:val="000000"/>
          <w:sz w:val="24"/>
          <w:szCs w:val="24"/>
          <w:lang w:val="en-US"/>
        </w:rPr>
        <w:t xml:space="preserve"> в них. </w:t>
      </w:r>
    </w:p>
    <w:p w14:paraId="5C17DBDD" w14:textId="582DFD74" w:rsidR="005F4D6B" w:rsidRPr="005F4D6B" w:rsidRDefault="005F4D6B" w:rsidP="005F4D6B">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5F4D6B">
        <w:rPr>
          <w:rFonts w:ascii="Times New Roman" w:hAnsi="Times New Roman" w:cs="Times New Roman"/>
          <w:color w:val="000000"/>
          <w:sz w:val="24"/>
          <w:szCs w:val="24"/>
          <w:lang w:val="en-US"/>
        </w:rPr>
        <w:t>Сфера услуг в современной мировой экономике. Особенности реализации отдельных видов услуг на мировом рынке</w:t>
      </w:r>
      <w:r w:rsidR="007360B1">
        <w:rPr>
          <w:rFonts w:ascii="Times New Roman" w:hAnsi="Times New Roman" w:cs="Times New Roman"/>
          <w:color w:val="000000"/>
          <w:sz w:val="24"/>
          <w:szCs w:val="24"/>
          <w:lang w:val="en-US"/>
        </w:rPr>
        <w:t>.</w:t>
      </w:r>
    </w:p>
    <w:p w14:paraId="1A5A875A" w14:textId="77777777" w:rsidR="005F4D6B" w:rsidRPr="005F4D6B" w:rsidRDefault="005F4D6B" w:rsidP="005F4D6B">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5F4D6B">
        <w:rPr>
          <w:rFonts w:ascii="Times New Roman" w:hAnsi="Times New Roman" w:cs="Times New Roman"/>
          <w:color w:val="000000"/>
          <w:sz w:val="24"/>
          <w:szCs w:val="24"/>
          <w:lang w:val="en-US"/>
        </w:rPr>
        <w:t xml:space="preserve">Оцените роль и место финансовых услуг в мировой экономике. Дайте анализ мирового рынка финансовых услуг. </w:t>
      </w:r>
    </w:p>
    <w:p w14:paraId="187D05EF" w14:textId="77613636" w:rsidR="005F4D6B" w:rsidRPr="005F4D6B" w:rsidRDefault="005F4D6B" w:rsidP="005F4D6B">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5F4D6B">
        <w:rPr>
          <w:rFonts w:ascii="Times New Roman" w:hAnsi="Times New Roman" w:cs="Times New Roman"/>
          <w:color w:val="000000"/>
          <w:sz w:val="24"/>
          <w:szCs w:val="24"/>
          <w:lang w:val="en-US"/>
        </w:rPr>
        <w:t>Проанализируйте особенности локализации и пространственного развития отдельных отраслей экономики России</w:t>
      </w:r>
      <w:r w:rsidR="007360B1">
        <w:rPr>
          <w:rFonts w:ascii="Times New Roman" w:hAnsi="Times New Roman" w:cs="Times New Roman"/>
          <w:color w:val="000000"/>
          <w:sz w:val="24"/>
          <w:szCs w:val="24"/>
          <w:lang w:val="en-US"/>
        </w:rPr>
        <w:t>.</w:t>
      </w:r>
    </w:p>
    <w:p w14:paraId="71583A93" w14:textId="77777777" w:rsidR="005F4D6B" w:rsidRPr="005F4D6B" w:rsidRDefault="005F4D6B" w:rsidP="005F4D6B">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5F4D6B">
        <w:rPr>
          <w:rFonts w:ascii="Times New Roman" w:hAnsi="Times New Roman" w:cs="Times New Roman"/>
          <w:color w:val="000000"/>
          <w:sz w:val="24"/>
          <w:szCs w:val="24"/>
          <w:lang w:val="en-US"/>
        </w:rPr>
        <w:t xml:space="preserve">Выявите и проанализируйте особенности внешнеэкономических связей РФ. </w:t>
      </w:r>
    </w:p>
    <w:p w14:paraId="6B2A514B" w14:textId="6769A51C"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Охарактеризуйте особенности демографического потенциала развитых стран мира</w:t>
      </w:r>
      <w:r>
        <w:rPr>
          <w:rFonts w:ascii="Times New Roman" w:hAnsi="Times New Roman" w:cs="Times New Roman"/>
          <w:color w:val="000000"/>
          <w:sz w:val="24"/>
          <w:szCs w:val="24"/>
          <w:lang w:val="en-US"/>
        </w:rPr>
        <w:t>.</w:t>
      </w:r>
    </w:p>
    <w:p w14:paraId="44D448B6"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Охарактеризуйте современные особенности демографического потенциала РФ.</w:t>
      </w:r>
    </w:p>
    <w:p w14:paraId="68F41685"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Современный валютный рынок мира и проблемы его функционирования.</w:t>
      </w:r>
    </w:p>
    <w:p w14:paraId="7710D3A4"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Фондовый рынок мира: структура и особенности функционирования.</w:t>
      </w:r>
    </w:p>
    <w:p w14:paraId="33646F8E"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Охарактеризуйте экономические последствия уменьшения роли природных ресурсов в мировой экономике.</w:t>
      </w:r>
    </w:p>
    <w:p w14:paraId="2F18739A"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Проанализируйте последствия уменьшения роли природных ресурсов для экономики РФ.</w:t>
      </w:r>
    </w:p>
    <w:p w14:paraId="1D59F5A1"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Масштабы и структура экспорта и импорта капитала в РФ.</w:t>
      </w:r>
    </w:p>
    <w:p w14:paraId="1F30E9F2"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Изучите и охарактеризуйте причины роста международного движения капитала.</w:t>
      </w:r>
    </w:p>
    <w:p w14:paraId="34B2EF32"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Охарактеризуйте мотивы и последствия международной трудовой миграции.</w:t>
      </w:r>
    </w:p>
    <w:p w14:paraId="4F8F1533"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Охарактеризуйте масштабы, динамика и структура мирового рынка рабочей силы.</w:t>
      </w:r>
    </w:p>
    <w:p w14:paraId="3F2D1CAB"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Отразите участие РФ в международных трудовых потоках.</w:t>
      </w:r>
    </w:p>
    <w:p w14:paraId="57EB7328"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Проанализируйте и сравните политику регулирования международных трудовых миграций в США и Канаде.</w:t>
      </w:r>
    </w:p>
    <w:p w14:paraId="7EAD9E65"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Охарактеризуйте современный миграционный кризис в ЕС: причины, хронология, последствия, регулирование.</w:t>
      </w:r>
    </w:p>
    <w:p w14:paraId="65A272DD"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Международный обмен знаний как современная форма международных экономических отношений.</w:t>
      </w:r>
    </w:p>
    <w:p w14:paraId="18835DB1" w14:textId="77777777" w:rsidR="007360B1" w:rsidRPr="007360B1" w:rsidRDefault="007360B1" w:rsidP="007360B1">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7360B1">
        <w:rPr>
          <w:rFonts w:ascii="Times New Roman" w:hAnsi="Times New Roman" w:cs="Times New Roman"/>
          <w:color w:val="000000"/>
          <w:sz w:val="24"/>
          <w:szCs w:val="24"/>
          <w:lang w:val="en-US"/>
        </w:rPr>
        <w:t xml:space="preserve">Проблемы формирования глобального информационного общества. </w:t>
      </w:r>
    </w:p>
    <w:p w14:paraId="2FEA2721" w14:textId="77777777" w:rsidR="007360B1" w:rsidRPr="005F4D6B" w:rsidRDefault="007360B1" w:rsidP="007360B1">
      <w:pPr>
        <w:widowControl w:val="0"/>
        <w:tabs>
          <w:tab w:val="left" w:pos="0"/>
          <w:tab w:val="left" w:pos="220"/>
        </w:tabs>
        <w:autoSpaceDE w:val="0"/>
        <w:autoSpaceDN w:val="0"/>
        <w:adjustRightInd w:val="0"/>
        <w:spacing w:after="0" w:line="240" w:lineRule="auto"/>
        <w:jc w:val="both"/>
        <w:rPr>
          <w:rFonts w:ascii="Times New Roman" w:hAnsi="Times New Roman" w:cs="Times New Roman"/>
          <w:color w:val="000000"/>
          <w:sz w:val="24"/>
          <w:szCs w:val="24"/>
          <w:lang w:val="en-US"/>
        </w:rPr>
      </w:pPr>
    </w:p>
    <w:p w14:paraId="357C3C1E" w14:textId="77777777" w:rsidR="0094757E" w:rsidRPr="008155B6" w:rsidRDefault="0094757E" w:rsidP="0094757E">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7554D491" w14:textId="2D06CF6D" w:rsidR="0094757E" w:rsidRDefault="0094757E" w:rsidP="0094757E">
      <w:pPr>
        <w:spacing w:after="0" w:line="240" w:lineRule="auto"/>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 xml:space="preserve">Приложение </w:t>
      </w:r>
      <w:r>
        <w:rPr>
          <w:rFonts w:ascii="Times New Roman" w:eastAsia="Calibri" w:hAnsi="Times New Roman" w:cs="Times New Roman"/>
          <w:b/>
          <w:sz w:val="24"/>
          <w:szCs w:val="24"/>
        </w:rPr>
        <w:t>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val="en-US"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301"/>
        <w:gridCol w:w="173"/>
        <w:gridCol w:w="2212"/>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77E90FD3"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_____________   202</w:t>
            </w:r>
            <w:r>
              <w:rPr>
                <w:rFonts w:ascii="Times New Roman" w:hAnsi="Times New Roman" w:cs="Times New Roman"/>
              </w:rPr>
              <w:t>3</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proofErr w:type="spellStart"/>
      <w:r w:rsidRPr="00291A5C">
        <w:rPr>
          <w:rFonts w:ascii="Times New Roman" w:hAnsi="Times New Roman" w:cs="Times New Roman"/>
        </w:rPr>
        <w:t>Ростов-на-Дону</w:t>
      </w:r>
      <w:proofErr w:type="spellEnd"/>
    </w:p>
    <w:p w14:paraId="50AE015F" w14:textId="11E744D5" w:rsidR="00654E87" w:rsidRPr="00291A5C" w:rsidRDefault="00291A5C" w:rsidP="00291A5C">
      <w:pPr>
        <w:spacing w:after="0" w:line="240" w:lineRule="auto"/>
        <w:ind w:left="-24"/>
        <w:jc w:val="center"/>
        <w:rPr>
          <w:rFonts w:ascii="Times New Roman" w:hAnsi="Times New Roman" w:cs="Times New Roman"/>
          <w:lang w:val="en-US"/>
        </w:rPr>
      </w:pPr>
      <w:r w:rsidRPr="00291A5C">
        <w:rPr>
          <w:rFonts w:ascii="Times New Roman" w:hAnsi="Times New Roman" w:cs="Times New Roman"/>
          <w:lang w:val="en-US"/>
        </w:rPr>
        <w:t>20</w:t>
      </w:r>
      <w:r>
        <w:rPr>
          <w:rFonts w:ascii="Times New Roman" w:hAnsi="Times New Roman" w:cs="Times New Roman"/>
          <w:lang w:val="en-US"/>
        </w:rPr>
        <w:t>23</w:t>
      </w:r>
    </w:p>
    <w:sectPr w:rsidR="00654E87" w:rsidRPr="00291A5C" w:rsidSect="00FD4481">
      <w:headerReference w:type="even" r:id="rId18"/>
      <w:headerReference w:type="default" r:id="rId19"/>
      <w:footerReference w:type="even" r:id="rId20"/>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B744D" w14:textId="77777777" w:rsidR="007360B1" w:rsidRDefault="007360B1" w:rsidP="00345100">
      <w:pPr>
        <w:spacing w:after="0" w:line="240" w:lineRule="auto"/>
      </w:pPr>
      <w:r>
        <w:separator/>
      </w:r>
    </w:p>
  </w:endnote>
  <w:endnote w:type="continuationSeparator" w:id="0">
    <w:p w14:paraId="1FDD3D0F" w14:textId="77777777" w:rsidR="007360B1" w:rsidRDefault="007360B1"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NewRoman">
    <w:altName w:val="ＭＳ 明朝"/>
    <w:panose1 w:val="00000000000000000000"/>
    <w:charset w:val="80"/>
    <w:family w:val="auto"/>
    <w:notTrueType/>
    <w:pitch w:val="default"/>
    <w:sig w:usb0="00000203" w:usb1="08070000" w:usb2="00000010" w:usb3="00000000" w:csb0="00020005"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BD1E4" w14:textId="77777777" w:rsidR="007360B1" w:rsidRDefault="007360B1"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7360B1" w:rsidRDefault="007360B1" w:rsidP="00FD4481">
    <w:pPr>
      <w:pStyle w:val="a7"/>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9E1448" w14:textId="77777777" w:rsidR="007360B1" w:rsidRDefault="007360B1" w:rsidP="00345100">
      <w:pPr>
        <w:spacing w:after="0" w:line="240" w:lineRule="auto"/>
      </w:pPr>
      <w:r>
        <w:separator/>
      </w:r>
    </w:p>
  </w:footnote>
  <w:footnote w:type="continuationSeparator" w:id="0">
    <w:p w14:paraId="40588DBF" w14:textId="77777777" w:rsidR="007360B1" w:rsidRDefault="007360B1" w:rsidP="00345100">
      <w:pPr>
        <w:spacing w:after="0" w:line="240" w:lineRule="auto"/>
      </w:pPr>
      <w:r>
        <w:continuationSeparator/>
      </w:r>
    </w:p>
  </w:footnote>
  <w:footnote w:id="1">
    <w:p w14:paraId="69964CCE" w14:textId="77777777" w:rsidR="007360B1" w:rsidRPr="00577306" w:rsidRDefault="007360B1"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w:t>
      </w:r>
      <w:proofErr w:type="spellStart"/>
      <w:r w:rsidRPr="00577306">
        <w:rPr>
          <w:rFonts w:ascii="Times New Roman" w:hAnsi="Times New Roman"/>
        </w:rPr>
        <w:t>внутрис</w:t>
      </w:r>
      <w:r>
        <w:rPr>
          <w:rFonts w:ascii="Times New Roman" w:hAnsi="Times New Roman"/>
        </w:rPr>
        <w:t>т</w:t>
      </w:r>
      <w:r w:rsidRPr="00577306">
        <w:rPr>
          <w:rFonts w:ascii="Times New Roman" w:hAnsi="Times New Roman"/>
        </w:rPr>
        <w:t>раничных</w:t>
      </w:r>
      <w:proofErr w:type="spellEnd"/>
      <w:r w:rsidRPr="00577306">
        <w:rPr>
          <w:rFonts w:ascii="Times New Roman" w:hAnsi="Times New Roman"/>
        </w:rPr>
        <w:t xml:space="preserve"> сносок</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A55AE" w14:textId="77777777" w:rsidR="007360B1" w:rsidRDefault="007360B1"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7360B1" w:rsidRDefault="007360B1" w:rsidP="00A44E46">
    <w:pPr>
      <w:pStyle w:val="a5"/>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139CE" w14:textId="77777777" w:rsidR="007360B1" w:rsidRDefault="007360B1"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EF4567">
      <w:rPr>
        <w:rStyle w:val="af4"/>
        <w:noProof/>
      </w:rPr>
      <w:t>9</w:t>
    </w:r>
    <w:r>
      <w:rPr>
        <w:rStyle w:val="af4"/>
      </w:rPr>
      <w:fldChar w:fldCharType="end"/>
    </w:r>
  </w:p>
  <w:p w14:paraId="4F4EE703" w14:textId="77777777" w:rsidR="007360B1" w:rsidRDefault="007360B1" w:rsidP="00A44E46">
    <w:pPr>
      <w:pStyle w:val="a5"/>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2">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3">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FD16AF"/>
    <w:multiLevelType w:val="singleLevel"/>
    <w:tmpl w:val="0419000F"/>
    <w:lvl w:ilvl="0">
      <w:start w:val="1"/>
      <w:numFmt w:val="decimal"/>
      <w:lvlText w:val="%1."/>
      <w:lvlJc w:val="left"/>
      <w:pPr>
        <w:tabs>
          <w:tab w:val="num" w:pos="720"/>
        </w:tabs>
        <w:ind w:left="720" w:hanging="360"/>
      </w:pPr>
    </w:lvl>
  </w:abstractNum>
  <w:abstractNum w:abstractNumId="6">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4">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7">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B6301B"/>
    <w:multiLevelType w:val="singleLevel"/>
    <w:tmpl w:val="0419000F"/>
    <w:lvl w:ilvl="0">
      <w:start w:val="1"/>
      <w:numFmt w:val="decimal"/>
      <w:lvlText w:val="%1."/>
      <w:lvlJc w:val="left"/>
      <w:pPr>
        <w:tabs>
          <w:tab w:val="num" w:pos="720"/>
        </w:tabs>
        <w:ind w:left="720" w:hanging="360"/>
      </w:pPr>
    </w:lvl>
  </w:abstractNum>
  <w:abstractNum w:abstractNumId="22">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2A74A5"/>
    <w:multiLevelType w:val="hybridMultilevel"/>
    <w:tmpl w:val="1E2868A2"/>
    <w:lvl w:ilvl="0" w:tplc="2580EEA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5">
    <w:nsid w:val="6967646B"/>
    <w:multiLevelType w:val="hybridMultilevel"/>
    <w:tmpl w:val="FFCAB72C"/>
    <w:lvl w:ilvl="0" w:tplc="B614BD3A">
      <w:start w:val="1"/>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AAC6553"/>
    <w:multiLevelType w:val="hybridMultilevel"/>
    <w:tmpl w:val="D390DC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0"/>
  </w:num>
  <w:num w:numId="2">
    <w:abstractNumId w:val="1"/>
  </w:num>
  <w:num w:numId="3">
    <w:abstractNumId w:val="2"/>
  </w:num>
  <w:num w:numId="4">
    <w:abstractNumId w:val="16"/>
  </w:num>
  <w:num w:numId="5">
    <w:abstractNumId w:val="27"/>
  </w:num>
  <w:num w:numId="6">
    <w:abstractNumId w:val="26"/>
  </w:num>
  <w:num w:numId="7">
    <w:abstractNumId w:val="6"/>
  </w:num>
  <w:num w:numId="8">
    <w:abstractNumId w:val="31"/>
  </w:num>
  <w:num w:numId="9">
    <w:abstractNumId w:val="7"/>
  </w:num>
  <w:num w:numId="10">
    <w:abstractNumId w:val="3"/>
  </w:num>
  <w:num w:numId="11">
    <w:abstractNumId w:val="20"/>
  </w:num>
  <w:num w:numId="12">
    <w:abstractNumId w:val="29"/>
  </w:num>
  <w:num w:numId="13">
    <w:abstractNumId w:val="10"/>
  </w:num>
  <w:num w:numId="14">
    <w:abstractNumId w:val="24"/>
  </w:num>
  <w:num w:numId="15">
    <w:abstractNumId w:val="18"/>
  </w:num>
  <w:num w:numId="16">
    <w:abstractNumId w:val="12"/>
  </w:num>
  <w:num w:numId="17">
    <w:abstractNumId w:val="11"/>
  </w:num>
  <w:num w:numId="18">
    <w:abstractNumId w:val="17"/>
  </w:num>
  <w:num w:numId="19">
    <w:abstractNumId w:val="22"/>
  </w:num>
  <w:num w:numId="20">
    <w:abstractNumId w:val="9"/>
  </w:num>
  <w:num w:numId="21">
    <w:abstractNumId w:val="13"/>
  </w:num>
  <w:num w:numId="22">
    <w:abstractNumId w:val="14"/>
  </w:num>
  <w:num w:numId="23">
    <w:abstractNumId w:val="15"/>
  </w:num>
  <w:num w:numId="24">
    <w:abstractNumId w:val="19"/>
  </w:num>
  <w:num w:numId="25">
    <w:abstractNumId w:val="4"/>
  </w:num>
  <w:num w:numId="26">
    <w:abstractNumId w:val="8"/>
  </w:num>
  <w:num w:numId="27">
    <w:abstractNumId w:val="21"/>
  </w:num>
  <w:num w:numId="28">
    <w:abstractNumId w:val="28"/>
  </w:num>
  <w:num w:numId="29">
    <w:abstractNumId w:val="0"/>
  </w:num>
  <w:num w:numId="30">
    <w:abstractNumId w:val="25"/>
  </w:num>
  <w:num w:numId="31">
    <w:abstractNumId w:val="23"/>
  </w:num>
  <w:num w:numId="3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E95"/>
    <w:rsid w:val="00014AED"/>
    <w:rsid w:val="00017171"/>
    <w:rsid w:val="0002214D"/>
    <w:rsid w:val="0004054C"/>
    <w:rsid w:val="000408A5"/>
    <w:rsid w:val="000410F2"/>
    <w:rsid w:val="0004138C"/>
    <w:rsid w:val="00044195"/>
    <w:rsid w:val="00053BFD"/>
    <w:rsid w:val="00055AAE"/>
    <w:rsid w:val="0006450B"/>
    <w:rsid w:val="000668C9"/>
    <w:rsid w:val="00070137"/>
    <w:rsid w:val="000711B8"/>
    <w:rsid w:val="000844F2"/>
    <w:rsid w:val="0009564B"/>
    <w:rsid w:val="00096C94"/>
    <w:rsid w:val="000A0284"/>
    <w:rsid w:val="000B1BDA"/>
    <w:rsid w:val="000B5D77"/>
    <w:rsid w:val="000B6941"/>
    <w:rsid w:val="000C188C"/>
    <w:rsid w:val="000D2BBC"/>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70CD"/>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4AA0"/>
    <w:rsid w:val="00205045"/>
    <w:rsid w:val="00207428"/>
    <w:rsid w:val="0022084A"/>
    <w:rsid w:val="00223A8F"/>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3022F7"/>
    <w:rsid w:val="00321E02"/>
    <w:rsid w:val="00333604"/>
    <w:rsid w:val="00334A5B"/>
    <w:rsid w:val="00345100"/>
    <w:rsid w:val="0035596F"/>
    <w:rsid w:val="00360FEE"/>
    <w:rsid w:val="00394946"/>
    <w:rsid w:val="00394991"/>
    <w:rsid w:val="003A1EA8"/>
    <w:rsid w:val="003A34E4"/>
    <w:rsid w:val="003A5E98"/>
    <w:rsid w:val="003B24E6"/>
    <w:rsid w:val="003C5B2F"/>
    <w:rsid w:val="003D660B"/>
    <w:rsid w:val="003E521A"/>
    <w:rsid w:val="003E59F8"/>
    <w:rsid w:val="004019A8"/>
    <w:rsid w:val="00401CFD"/>
    <w:rsid w:val="00423230"/>
    <w:rsid w:val="004234BB"/>
    <w:rsid w:val="00432822"/>
    <w:rsid w:val="00435369"/>
    <w:rsid w:val="004374CA"/>
    <w:rsid w:val="004437BF"/>
    <w:rsid w:val="00447D0C"/>
    <w:rsid w:val="004652A2"/>
    <w:rsid w:val="00470FEA"/>
    <w:rsid w:val="00474E5A"/>
    <w:rsid w:val="00476A3F"/>
    <w:rsid w:val="00484693"/>
    <w:rsid w:val="00487A43"/>
    <w:rsid w:val="00490A4B"/>
    <w:rsid w:val="004A5488"/>
    <w:rsid w:val="004C2955"/>
    <w:rsid w:val="004C38B4"/>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601D0"/>
    <w:rsid w:val="00560833"/>
    <w:rsid w:val="00563888"/>
    <w:rsid w:val="0056617D"/>
    <w:rsid w:val="00571B3F"/>
    <w:rsid w:val="00573C1F"/>
    <w:rsid w:val="00573E0F"/>
    <w:rsid w:val="0058132D"/>
    <w:rsid w:val="00585631"/>
    <w:rsid w:val="005945CB"/>
    <w:rsid w:val="005955AB"/>
    <w:rsid w:val="005A001B"/>
    <w:rsid w:val="005C06DD"/>
    <w:rsid w:val="005C1DDC"/>
    <w:rsid w:val="005C474A"/>
    <w:rsid w:val="005C56D1"/>
    <w:rsid w:val="005D208D"/>
    <w:rsid w:val="005D67D4"/>
    <w:rsid w:val="005E0083"/>
    <w:rsid w:val="005E21EF"/>
    <w:rsid w:val="005E4353"/>
    <w:rsid w:val="005E6D4A"/>
    <w:rsid w:val="005F09F4"/>
    <w:rsid w:val="005F36D6"/>
    <w:rsid w:val="005F3D18"/>
    <w:rsid w:val="005F4D6B"/>
    <w:rsid w:val="005F6E93"/>
    <w:rsid w:val="00600A87"/>
    <w:rsid w:val="00604F1A"/>
    <w:rsid w:val="00622E73"/>
    <w:rsid w:val="00635895"/>
    <w:rsid w:val="00651BAC"/>
    <w:rsid w:val="00654E87"/>
    <w:rsid w:val="00677E7C"/>
    <w:rsid w:val="00680C77"/>
    <w:rsid w:val="00687BF0"/>
    <w:rsid w:val="00693809"/>
    <w:rsid w:val="00694BBF"/>
    <w:rsid w:val="006B32FB"/>
    <w:rsid w:val="006C5138"/>
    <w:rsid w:val="006D69B3"/>
    <w:rsid w:val="006E1832"/>
    <w:rsid w:val="006E5566"/>
    <w:rsid w:val="006F4A13"/>
    <w:rsid w:val="007019C8"/>
    <w:rsid w:val="0070506F"/>
    <w:rsid w:val="00705302"/>
    <w:rsid w:val="00717F8F"/>
    <w:rsid w:val="00720691"/>
    <w:rsid w:val="00722DFF"/>
    <w:rsid w:val="007339E4"/>
    <w:rsid w:val="00735DB9"/>
    <w:rsid w:val="007360B1"/>
    <w:rsid w:val="00740440"/>
    <w:rsid w:val="007718A5"/>
    <w:rsid w:val="00771A0F"/>
    <w:rsid w:val="007739B4"/>
    <w:rsid w:val="0079258C"/>
    <w:rsid w:val="00796285"/>
    <w:rsid w:val="007A0B98"/>
    <w:rsid w:val="007A324D"/>
    <w:rsid w:val="007A35F2"/>
    <w:rsid w:val="007A5A0F"/>
    <w:rsid w:val="007C227C"/>
    <w:rsid w:val="007C3296"/>
    <w:rsid w:val="007D3A31"/>
    <w:rsid w:val="007D4E64"/>
    <w:rsid w:val="007E1654"/>
    <w:rsid w:val="00804DC8"/>
    <w:rsid w:val="0080676D"/>
    <w:rsid w:val="008143A0"/>
    <w:rsid w:val="00821BA1"/>
    <w:rsid w:val="008322ED"/>
    <w:rsid w:val="008323FF"/>
    <w:rsid w:val="00834258"/>
    <w:rsid w:val="008368AC"/>
    <w:rsid w:val="00846AF9"/>
    <w:rsid w:val="00850ACB"/>
    <w:rsid w:val="00877BCA"/>
    <w:rsid w:val="008832B0"/>
    <w:rsid w:val="0088398F"/>
    <w:rsid w:val="008901AB"/>
    <w:rsid w:val="00896BC2"/>
    <w:rsid w:val="008A1BE9"/>
    <w:rsid w:val="008A60F2"/>
    <w:rsid w:val="008B04F0"/>
    <w:rsid w:val="008B0B42"/>
    <w:rsid w:val="008C4AA0"/>
    <w:rsid w:val="008D1701"/>
    <w:rsid w:val="008E4AB3"/>
    <w:rsid w:val="008E713D"/>
    <w:rsid w:val="008E7B41"/>
    <w:rsid w:val="008F0956"/>
    <w:rsid w:val="008F307C"/>
    <w:rsid w:val="008F73E0"/>
    <w:rsid w:val="00906236"/>
    <w:rsid w:val="00920D98"/>
    <w:rsid w:val="00921B23"/>
    <w:rsid w:val="0093025D"/>
    <w:rsid w:val="009378D9"/>
    <w:rsid w:val="0094694D"/>
    <w:rsid w:val="0094757E"/>
    <w:rsid w:val="00951E33"/>
    <w:rsid w:val="00956B44"/>
    <w:rsid w:val="00960465"/>
    <w:rsid w:val="00966F86"/>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3506"/>
    <w:rsid w:val="00A035D3"/>
    <w:rsid w:val="00A30AB5"/>
    <w:rsid w:val="00A3270B"/>
    <w:rsid w:val="00A44E46"/>
    <w:rsid w:val="00A57708"/>
    <w:rsid w:val="00A665C5"/>
    <w:rsid w:val="00A71D4A"/>
    <w:rsid w:val="00A81A86"/>
    <w:rsid w:val="00A8794B"/>
    <w:rsid w:val="00A96D4B"/>
    <w:rsid w:val="00AB198B"/>
    <w:rsid w:val="00AE060E"/>
    <w:rsid w:val="00AF655D"/>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3D41"/>
    <w:rsid w:val="00BA58AA"/>
    <w:rsid w:val="00BD2BCB"/>
    <w:rsid w:val="00BE123D"/>
    <w:rsid w:val="00BE53C9"/>
    <w:rsid w:val="00BF1AF0"/>
    <w:rsid w:val="00BF66A7"/>
    <w:rsid w:val="00C074C4"/>
    <w:rsid w:val="00C0771D"/>
    <w:rsid w:val="00C24BE0"/>
    <w:rsid w:val="00C31B6A"/>
    <w:rsid w:val="00C63D40"/>
    <w:rsid w:val="00C63E9C"/>
    <w:rsid w:val="00C73FA2"/>
    <w:rsid w:val="00C75BE4"/>
    <w:rsid w:val="00C81A31"/>
    <w:rsid w:val="00C90B3D"/>
    <w:rsid w:val="00C96364"/>
    <w:rsid w:val="00C97054"/>
    <w:rsid w:val="00C9708D"/>
    <w:rsid w:val="00CB2DA0"/>
    <w:rsid w:val="00CB43A1"/>
    <w:rsid w:val="00CC0784"/>
    <w:rsid w:val="00CE193F"/>
    <w:rsid w:val="00CF13CF"/>
    <w:rsid w:val="00CF3B57"/>
    <w:rsid w:val="00D040D0"/>
    <w:rsid w:val="00D0575B"/>
    <w:rsid w:val="00D102D4"/>
    <w:rsid w:val="00D16F80"/>
    <w:rsid w:val="00D251C4"/>
    <w:rsid w:val="00D25FDD"/>
    <w:rsid w:val="00D26ACE"/>
    <w:rsid w:val="00D55407"/>
    <w:rsid w:val="00D6209C"/>
    <w:rsid w:val="00D6546C"/>
    <w:rsid w:val="00D655C6"/>
    <w:rsid w:val="00D71CC4"/>
    <w:rsid w:val="00D73C01"/>
    <w:rsid w:val="00DA58BA"/>
    <w:rsid w:val="00DB1FF7"/>
    <w:rsid w:val="00DB23ED"/>
    <w:rsid w:val="00DC74F3"/>
    <w:rsid w:val="00DD08CC"/>
    <w:rsid w:val="00DD1FA2"/>
    <w:rsid w:val="00DD6023"/>
    <w:rsid w:val="00DF4581"/>
    <w:rsid w:val="00DF699F"/>
    <w:rsid w:val="00DF7ED2"/>
    <w:rsid w:val="00E00FE1"/>
    <w:rsid w:val="00E038ED"/>
    <w:rsid w:val="00E15001"/>
    <w:rsid w:val="00E173DE"/>
    <w:rsid w:val="00E21050"/>
    <w:rsid w:val="00E23591"/>
    <w:rsid w:val="00E41353"/>
    <w:rsid w:val="00E41BC5"/>
    <w:rsid w:val="00E42305"/>
    <w:rsid w:val="00E42AE2"/>
    <w:rsid w:val="00E4496C"/>
    <w:rsid w:val="00E50490"/>
    <w:rsid w:val="00E50D27"/>
    <w:rsid w:val="00E6336C"/>
    <w:rsid w:val="00E71707"/>
    <w:rsid w:val="00E83CE7"/>
    <w:rsid w:val="00E86A10"/>
    <w:rsid w:val="00E912D4"/>
    <w:rsid w:val="00E97B93"/>
    <w:rsid w:val="00EB284D"/>
    <w:rsid w:val="00EC29D9"/>
    <w:rsid w:val="00EE6774"/>
    <w:rsid w:val="00EF4567"/>
    <w:rsid w:val="00EF4F03"/>
    <w:rsid w:val="00F0791C"/>
    <w:rsid w:val="00F11691"/>
    <w:rsid w:val="00F3378C"/>
    <w:rsid w:val="00F35D2A"/>
    <w:rsid w:val="00F42237"/>
    <w:rsid w:val="00F569CE"/>
    <w:rsid w:val="00F6355D"/>
    <w:rsid w:val="00F8673D"/>
    <w:rsid w:val="00F86D73"/>
    <w:rsid w:val="00F93978"/>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092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hyperlink" Target="http://vestnik.fa.ru/4(28)2003/4.html" TargetMode="External"/><Relationship Id="rId17" Type="http://schemas.openxmlformats.org/officeDocument/2006/relationships/image" Target="media/image8.jpeg"/><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2A485-CB8A-F148-B511-91F2DA36A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3291</Words>
  <Characters>18759</Characters>
  <Application>Microsoft Macintosh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Yevgeniya Medvedkina</cp:lastModifiedBy>
  <cp:revision>3</cp:revision>
  <dcterms:created xsi:type="dcterms:W3CDTF">2023-10-16T08:28:00Z</dcterms:created>
  <dcterms:modified xsi:type="dcterms:W3CDTF">2023-10-16T09:05:00Z</dcterms:modified>
</cp:coreProperties>
</file>